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3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73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食品质量管理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食品质量管理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营养饮食文化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(r050599—001)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